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64559" w14:textId="49953FC1" w:rsidR="004118CD" w:rsidRDefault="00B36B52" w:rsidP="00B36B52">
      <w:pPr>
        <w:spacing w:before="120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337CED">
        <w:rPr>
          <w:rFonts w:asciiTheme="minorHAnsi" w:hAnsiTheme="minorHAnsi" w:cs="Calibri"/>
          <w:b/>
          <w:bCs/>
          <w:sz w:val="22"/>
          <w:szCs w:val="22"/>
        </w:rPr>
        <w:t>OPIS TECHNICZNO-ZAKRESOWY PRZEDMIOTU DOSTAWY</w:t>
      </w:r>
      <w:r w:rsidR="0014308F">
        <w:rPr>
          <w:rFonts w:asciiTheme="minorHAnsi" w:hAnsiTheme="minorHAnsi" w:cs="Calibri"/>
          <w:b/>
          <w:bCs/>
          <w:sz w:val="22"/>
          <w:szCs w:val="22"/>
        </w:rPr>
        <w:br/>
        <w:t xml:space="preserve">(Zadanie nr </w:t>
      </w:r>
      <w:r w:rsidR="00587F2F">
        <w:rPr>
          <w:rFonts w:asciiTheme="minorHAnsi" w:hAnsiTheme="minorHAnsi" w:cs="Calibri"/>
          <w:b/>
          <w:bCs/>
          <w:sz w:val="22"/>
          <w:szCs w:val="22"/>
        </w:rPr>
        <w:t>2</w:t>
      </w:r>
      <w:r w:rsidR="0014308F">
        <w:rPr>
          <w:rFonts w:asciiTheme="minorHAnsi" w:hAnsiTheme="minorHAnsi" w:cs="Calibri"/>
          <w:b/>
          <w:bCs/>
          <w:sz w:val="22"/>
          <w:szCs w:val="22"/>
        </w:rPr>
        <w:t>)</w:t>
      </w:r>
      <w:r w:rsidRPr="00337CED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</w:p>
    <w:p w14:paraId="6668332D" w14:textId="77777777" w:rsidR="00DA4912" w:rsidRDefault="00DA4912" w:rsidP="00035F01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</w:p>
    <w:p w14:paraId="4B1910DE" w14:textId="554C845D" w:rsidR="00FE1AD5" w:rsidRDefault="00FE1AD5" w:rsidP="00FE1AD5">
      <w:pPr>
        <w:spacing w:after="12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Komputer przenośny </w:t>
      </w:r>
      <w:r w:rsidRPr="00F15360">
        <w:rPr>
          <w:rFonts w:ascii="Calibri" w:hAnsi="Calibri" w:cs="Calibri"/>
          <w:b/>
          <w:sz w:val="22"/>
          <w:szCs w:val="22"/>
        </w:rPr>
        <w:t>(</w:t>
      </w:r>
      <w:r>
        <w:rPr>
          <w:rFonts w:ascii="Calibri" w:hAnsi="Calibri" w:cs="Calibri"/>
          <w:b/>
          <w:sz w:val="22"/>
          <w:szCs w:val="22"/>
        </w:rPr>
        <w:t>1</w:t>
      </w:r>
      <w:r w:rsidRPr="00F15360">
        <w:rPr>
          <w:rFonts w:ascii="Calibri" w:hAnsi="Calibri" w:cs="Calibri"/>
          <w:b/>
          <w:sz w:val="22"/>
          <w:szCs w:val="22"/>
        </w:rPr>
        <w:t xml:space="preserve"> sztuk</w:t>
      </w:r>
      <w:r>
        <w:rPr>
          <w:rFonts w:ascii="Calibri" w:hAnsi="Calibri" w:cs="Calibri"/>
          <w:b/>
          <w:sz w:val="22"/>
          <w:szCs w:val="22"/>
        </w:rPr>
        <w:t>a</w:t>
      </w:r>
      <w:r w:rsidRPr="00F15360">
        <w:rPr>
          <w:rFonts w:ascii="Calibri" w:hAnsi="Calibri" w:cs="Calibri"/>
          <w:b/>
          <w:sz w:val="22"/>
          <w:szCs w:val="22"/>
        </w:rPr>
        <w:t>)</w:t>
      </w:r>
      <w:r>
        <w:rPr>
          <w:rFonts w:ascii="Calibri" w:hAnsi="Calibri" w:cs="Calibri"/>
          <w:bCs/>
          <w:sz w:val="22"/>
          <w:szCs w:val="22"/>
        </w:rPr>
        <w:t xml:space="preserve"> o następujących wymaganiach i wyposażeniu minimum (tabela poniżej):</w:t>
      </w:r>
    </w:p>
    <w:p w14:paraId="1E927BA2" w14:textId="5B5C4E13" w:rsidR="001F4F07" w:rsidRPr="00E56297" w:rsidRDefault="001F4F07" w:rsidP="00FE1AD5">
      <w:pPr>
        <w:spacing w:after="120"/>
        <w:rPr>
          <w:rFonts w:asciiTheme="minorHAnsi" w:hAnsiTheme="minorHAnsi" w:cstheme="minorHAnsi"/>
        </w:rPr>
      </w:pPr>
      <w:r>
        <w:rPr>
          <w:rFonts w:ascii="Calibri" w:hAnsi="Calibri" w:cs="Calibri"/>
          <w:bCs/>
          <w:sz w:val="22"/>
          <w:szCs w:val="22"/>
        </w:rPr>
        <w:t>Podzadanie 2.1</w:t>
      </w:r>
    </w:p>
    <w:tbl>
      <w:tblPr>
        <w:tblpPr w:leftFromText="141" w:rightFromText="141" w:vertAnchor="text" w:tblpXSpec="center" w:tblpY="1"/>
        <w:tblOverlap w:val="never"/>
        <w:tblW w:w="923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25"/>
        <w:gridCol w:w="7206"/>
      </w:tblGrid>
      <w:tr w:rsidR="00FE1AD5" w:rsidRPr="00E56297" w14:paraId="56CEB8E6" w14:textId="77777777" w:rsidTr="008237D5">
        <w:trPr>
          <w:trHeight w:val="277"/>
          <w:tblHeader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F77B" w14:textId="77777777" w:rsidR="00FE1AD5" w:rsidRPr="00E56297" w:rsidRDefault="00FE1AD5" w:rsidP="008237D5">
            <w:pPr>
              <w:pStyle w:val="tabelanagwek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Atrybut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F390" w14:textId="77777777" w:rsidR="00FE1AD5" w:rsidRPr="00E56297" w:rsidRDefault="00FE1AD5" w:rsidP="008237D5">
            <w:pPr>
              <w:pStyle w:val="tabelanagwek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Minimalne parametry</w:t>
            </w:r>
          </w:p>
        </w:tc>
      </w:tr>
      <w:tr w:rsidR="00FE1AD5" w:rsidRPr="00E56297" w14:paraId="4DC9E780" w14:textId="77777777" w:rsidTr="008237D5">
        <w:trPr>
          <w:trHeight w:val="305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245F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spacing w:before="60" w:after="60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Typ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4208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spacing w:before="60" w:after="60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Fonts w:asciiTheme="minorHAnsi" w:hAnsiTheme="minorHAnsi" w:cstheme="minorHAnsi"/>
                <w:sz w:val="22"/>
                <w:szCs w:val="22"/>
              </w:rPr>
              <w:t>Komputer przenośny</w:t>
            </w:r>
          </w:p>
        </w:tc>
      </w:tr>
      <w:tr w:rsidR="00FE1AD5" w:rsidRPr="00E56297" w14:paraId="5482F0C7" w14:textId="77777777" w:rsidTr="008237D5">
        <w:trPr>
          <w:trHeight w:val="85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F4FD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Zastosowanie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5F6F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Fonts w:asciiTheme="minorHAnsi" w:hAnsiTheme="minorHAnsi" w:cstheme="minorHAnsi"/>
                <w:sz w:val="22"/>
                <w:szCs w:val="22"/>
              </w:rPr>
              <w:t>Komputer zastosowań multimedialnych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. Komputer przeznaczony do prac biurowych, </w:t>
            </w:r>
            <w:r w:rsidRPr="00E56297">
              <w:rPr>
                <w:rFonts w:asciiTheme="minorHAnsi" w:hAnsiTheme="minorHAnsi" w:cstheme="minorHAnsi"/>
                <w:sz w:val="22"/>
                <w:szCs w:val="22"/>
              </w:rPr>
              <w:t xml:space="preserve">zastosowań multimedialnych, 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obsługi uczelnianych systemów informatycznych, dostępu do Internetu, obsługi poczty elektronicznej.</w:t>
            </w:r>
          </w:p>
        </w:tc>
      </w:tr>
      <w:tr w:rsidR="00FE1AD5" w:rsidRPr="00E56297" w14:paraId="2276E07E" w14:textId="77777777" w:rsidTr="008237D5">
        <w:trPr>
          <w:trHeight w:val="85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D8C3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Wydajność obliczeniowa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7D7C" w14:textId="11C1FED8" w:rsidR="000D0847" w:rsidRPr="000D0847" w:rsidRDefault="000D0847" w:rsidP="000D0847">
            <w:pPr>
              <w:pStyle w:val="tabelatre"/>
              <w:framePr w:hSpace="0" w:wrap="auto" w:vAnchor="margin" w:hAnchor="text" w:xAlign="left" w:yAlign="in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D0847">
              <w:rPr>
                <w:rFonts w:asciiTheme="minorHAnsi" w:hAnsiTheme="minorHAnsi" w:cstheme="minorHAnsi"/>
                <w:sz w:val="22"/>
                <w:szCs w:val="22"/>
              </w:rPr>
              <w:t xml:space="preserve">CPU zaprojektowany do urządzeń typu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portable</w:t>
            </w:r>
            <w:proofErr w:type="spellEnd"/>
            <w:r w:rsidRPr="000D0847">
              <w:rPr>
                <w:rFonts w:asciiTheme="minorHAnsi" w:hAnsiTheme="minorHAnsi" w:cstheme="minorHAnsi"/>
                <w:sz w:val="22"/>
                <w:szCs w:val="22"/>
              </w:rPr>
              <w:t xml:space="preserve">. Wydajność procesora najmniej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D084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870</w:t>
            </w:r>
            <w:r w:rsidRPr="000D0847">
              <w:rPr>
                <w:rFonts w:asciiTheme="minorHAnsi" w:hAnsiTheme="minorHAnsi" w:cstheme="minorHAnsi"/>
                <w:sz w:val="22"/>
                <w:szCs w:val="22"/>
              </w:rPr>
              <w:t xml:space="preserve"> pkt w </w:t>
            </w:r>
            <w:proofErr w:type="spellStart"/>
            <w:r w:rsidRPr="000D0847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0D0847">
              <w:rPr>
                <w:rFonts w:asciiTheme="minorHAnsi" w:hAnsiTheme="minorHAnsi" w:cstheme="minorHAnsi"/>
                <w:sz w:val="22"/>
                <w:szCs w:val="22"/>
              </w:rPr>
              <w:t xml:space="preserve"> CPU Mark. </w:t>
            </w:r>
          </w:p>
          <w:p w14:paraId="64977BD7" w14:textId="58A940D8" w:rsidR="00FE1AD5" w:rsidRPr="00E56297" w:rsidRDefault="000D0847" w:rsidP="000D0847">
            <w:pPr>
              <w:pStyle w:val="tabelatre"/>
              <w:framePr w:hSpace="0" w:wrap="auto" w:vAnchor="margin" w:hAnchor="text" w:xAlign="left" w:yAlign="in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D0847">
              <w:rPr>
                <w:rFonts w:asciiTheme="minorHAnsi" w:hAnsiTheme="minorHAnsi" w:cstheme="minorHAnsi"/>
                <w:sz w:val="22"/>
                <w:szCs w:val="22"/>
              </w:rPr>
              <w:t xml:space="preserve">Wynik testu zaoferowanego procesora musi być opublikowany w zestawieniu </w:t>
            </w:r>
            <w:proofErr w:type="spellStart"/>
            <w:r w:rsidRPr="000D0847"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0D0847">
              <w:rPr>
                <w:rFonts w:asciiTheme="minorHAnsi" w:hAnsiTheme="minorHAnsi" w:cstheme="minorHAnsi"/>
                <w:sz w:val="22"/>
                <w:szCs w:val="22"/>
              </w:rPr>
              <w:t xml:space="preserve"> -  CPU Mark </w:t>
            </w:r>
            <w:r w:rsidR="004D7CC3" w:rsidRPr="004D7CC3">
              <w:rPr>
                <w:rFonts w:ascii="Arial" w:hAnsi="Arial" w:cs="Arial"/>
                <w:color w:val="444444"/>
                <w:shd w:val="clear" w:color="auto" w:fill="F0F6F8"/>
              </w:rPr>
              <w:t xml:space="preserve"> </w:t>
            </w:r>
            <w:proofErr w:type="spellStart"/>
            <w:r w:rsidR="004D7CC3" w:rsidRPr="004D7CC3">
              <w:rPr>
                <w:rFonts w:asciiTheme="minorHAnsi" w:hAnsiTheme="minorHAnsi" w:cstheme="minorHAnsi"/>
                <w:sz w:val="22"/>
                <w:szCs w:val="22"/>
              </w:rPr>
              <w:t>Multithreaded</w:t>
            </w:r>
            <w:proofErr w:type="spellEnd"/>
            <w:r w:rsidR="004D7CC3" w:rsidRPr="004D7CC3">
              <w:rPr>
                <w:rFonts w:asciiTheme="minorHAnsi" w:hAnsiTheme="minorHAnsi" w:cstheme="minorHAnsi"/>
                <w:sz w:val="22"/>
                <w:szCs w:val="22"/>
              </w:rPr>
              <w:t xml:space="preserve"> performance</w:t>
            </w:r>
            <w:r w:rsidR="004D7CC3" w:rsidRPr="004D7C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D0847">
              <w:rPr>
                <w:rFonts w:asciiTheme="minorHAnsi" w:hAnsiTheme="minorHAnsi" w:cstheme="minorHAnsi"/>
                <w:sz w:val="22"/>
                <w:szCs w:val="22"/>
              </w:rPr>
              <w:t xml:space="preserve"> – stanowiącym załącznik nr 6 do SWZ (w załączeniu). Wynik testów na podstawie  zestawienia publikowanego  na stronie  </w:t>
            </w:r>
            <w:hyperlink r:id="rId8" w:history="1">
              <w:r w:rsidRPr="0085703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https://www.cpubenchmark.net/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D0847">
              <w:rPr>
                <w:rFonts w:asciiTheme="minorHAnsi" w:hAnsiTheme="minorHAnsi" w:cstheme="minorHAnsi"/>
                <w:sz w:val="22"/>
                <w:szCs w:val="22"/>
              </w:rPr>
              <w:t xml:space="preserve"> (stan na dzień </w:t>
            </w:r>
            <w:r w:rsidR="00E24222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0D0847">
              <w:rPr>
                <w:rFonts w:asciiTheme="minorHAnsi" w:hAnsiTheme="minorHAnsi" w:cstheme="minorHAnsi"/>
                <w:sz w:val="22"/>
                <w:szCs w:val="22"/>
              </w:rPr>
              <w:t>.12.2026).</w:t>
            </w:r>
          </w:p>
        </w:tc>
      </w:tr>
      <w:tr w:rsidR="00FE1AD5" w:rsidRPr="00E56297" w14:paraId="1531F5B2" w14:textId="77777777" w:rsidTr="008237D5">
        <w:trPr>
          <w:trHeight w:val="85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FF24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Pamięć operacyjna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D8DA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Fonts w:asciiTheme="minorHAnsi" w:hAnsiTheme="minorHAnsi" w:cstheme="minorHAnsi"/>
                <w:sz w:val="22"/>
                <w:szCs w:val="22"/>
              </w:rPr>
              <w:t>16 GB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z możliwością rozbudowy do 64 GB</w:t>
            </w:r>
          </w:p>
        </w:tc>
      </w:tr>
      <w:tr w:rsidR="00FE1AD5" w:rsidRPr="00E56297" w14:paraId="050A80E9" w14:textId="77777777" w:rsidTr="008237D5">
        <w:trPr>
          <w:trHeight w:val="85"/>
        </w:trPr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B609E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Wymagania dotyczące grafiki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A654A8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Zintegrowana w procesorze z możliwością dynamicznego przydzielenia pamięci systemowej, ze sprzętowym wsparciem technologii DirectX w wersji 12 i </w:t>
            </w:r>
            <w:proofErr w:type="spellStart"/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OpenGL</w:t>
            </w:r>
            <w:proofErr w:type="spellEnd"/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w wersji 4.6. Wydajność wg testu </w:t>
            </w:r>
            <w:proofErr w:type="spellStart"/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- G3D Mark nie mniej niż 3</w:t>
            </w:r>
            <w:r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3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00 pkt</w:t>
            </w:r>
          </w:p>
        </w:tc>
      </w:tr>
      <w:tr w:rsidR="00FE1AD5" w:rsidRPr="00E56297" w14:paraId="3D9F83AE" w14:textId="77777777" w:rsidTr="008237D5">
        <w:trPr>
          <w:trHeight w:val="8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00FE1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Parametry ekranu</w:t>
            </w:r>
          </w:p>
        </w:tc>
        <w:tc>
          <w:tcPr>
            <w:tcW w:w="7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6E3581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Rodzaj matrycy WVA, IPS, EWV, matowa.</w:t>
            </w:r>
          </w:p>
          <w:p w14:paraId="5F077EFC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Przekątna 14,0’’, rozdzielczość nominalna 1920x1200</w:t>
            </w:r>
            <w:r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lub 1920 x 1080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, jasność matrycy 300 cd/m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FE1AD5" w:rsidRPr="00E56297" w14:paraId="2C038BED" w14:textId="77777777" w:rsidTr="008237D5">
        <w:trPr>
          <w:trHeight w:val="8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B86E6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Parametry pamięci masowej</w:t>
            </w:r>
          </w:p>
        </w:tc>
        <w:tc>
          <w:tcPr>
            <w:tcW w:w="7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C2F37B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Dysk SSD M.2 </w:t>
            </w:r>
            <w:proofErr w:type="spellStart"/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512 GB</w:t>
            </w:r>
          </w:p>
        </w:tc>
      </w:tr>
      <w:tr w:rsidR="00FE1AD5" w:rsidRPr="00E56297" w14:paraId="6F82AF7B" w14:textId="77777777" w:rsidTr="008237D5">
        <w:trPr>
          <w:trHeight w:val="8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1BDF90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Fonts w:asciiTheme="minorHAnsi" w:hAnsiTheme="minorHAnsi" w:cstheme="minorHAnsi"/>
                <w:sz w:val="22"/>
                <w:szCs w:val="22"/>
              </w:rPr>
              <w:t xml:space="preserve">Waga </w:t>
            </w:r>
          </w:p>
        </w:tc>
        <w:tc>
          <w:tcPr>
            <w:tcW w:w="7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5056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anal-post-content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Fonts w:asciiTheme="minorHAnsi" w:hAnsiTheme="minorHAnsi" w:cstheme="minorHAnsi"/>
                <w:sz w:val="22"/>
                <w:szCs w:val="22"/>
              </w:rPr>
              <w:t>Maksymalna waga jednostki nie powinna przekraczać 1,45 kg</w:t>
            </w:r>
          </w:p>
        </w:tc>
      </w:tr>
      <w:tr w:rsidR="00FE1AD5" w:rsidRPr="00E56297" w14:paraId="2185C4CA" w14:textId="77777777" w:rsidTr="008237D5">
        <w:trPr>
          <w:trHeight w:val="85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0363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Wyposażenie multimedialne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B0A0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Karta </w:t>
            </w:r>
            <w:r w:rsidRPr="00E56297">
              <w:rPr>
                <w:rFonts w:asciiTheme="minorHAnsi" w:hAnsiTheme="minorHAnsi" w:cstheme="minorHAnsi"/>
                <w:sz w:val="22"/>
                <w:szCs w:val="22"/>
              </w:rPr>
              <w:t>dźwiękowa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zgodna z HD Audio</w:t>
            </w:r>
          </w:p>
        </w:tc>
      </w:tr>
      <w:tr w:rsidR="00FE1AD5" w:rsidRPr="00E56297" w14:paraId="2762A4A5" w14:textId="77777777" w:rsidTr="008237D5">
        <w:trPr>
          <w:trHeight w:val="85"/>
        </w:trPr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B4AFB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Komunikacja</w:t>
            </w:r>
          </w:p>
        </w:tc>
        <w:tc>
          <w:tcPr>
            <w:tcW w:w="72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D8519B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  <w:t>Wi-Fi 6</w:t>
            </w:r>
          </w:p>
          <w:p w14:paraId="3BBF79A8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Bluetooth 5.2</w:t>
            </w:r>
          </w:p>
          <w:p w14:paraId="3BAAED69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LAN 1 </w:t>
            </w:r>
            <w:proofErr w:type="spellStart"/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Gbit</w:t>
            </w:r>
            <w:proofErr w:type="spellEnd"/>
          </w:p>
        </w:tc>
      </w:tr>
      <w:tr w:rsidR="00FE1AD5" w:rsidRPr="00E56297" w14:paraId="76604A8A" w14:textId="77777777" w:rsidTr="008237D5">
        <w:trPr>
          <w:trHeight w:val="8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31D12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  <w:t>Niezawodność/ jakość wytwarzania</w:t>
            </w:r>
          </w:p>
        </w:tc>
        <w:tc>
          <w:tcPr>
            <w:tcW w:w="7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8EE7D3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Wymagana jest Deklaracja zgodności CE dla komputera (oznaczenie sprzętu)</w:t>
            </w:r>
          </w:p>
        </w:tc>
      </w:tr>
      <w:tr w:rsidR="00FE1AD5" w:rsidRPr="00E56297" w14:paraId="1262296A" w14:textId="77777777" w:rsidTr="008237D5">
        <w:trPr>
          <w:trHeight w:val="8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87582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  <w:t>Wsparcie techniczne</w:t>
            </w:r>
          </w:p>
        </w:tc>
        <w:tc>
          <w:tcPr>
            <w:tcW w:w="7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60F34A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Dostęp do aktualnych sterowników urządzeń zainstalowanych w komputerze powinien być  realizowany poprzez podanie identyfikatora klienta lub modelu komputera lub numeru seryjnego komputera, na dedykowanej przez producenta stronie internetowej.</w:t>
            </w:r>
          </w:p>
        </w:tc>
      </w:tr>
      <w:tr w:rsidR="00FE1AD5" w:rsidRPr="00E56297" w14:paraId="35BCA2CC" w14:textId="77777777" w:rsidTr="008237D5">
        <w:trPr>
          <w:trHeight w:val="8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B7E94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eastAsia="Calibri" w:hAnsiTheme="minorHAnsi" w:cstheme="minorHAnsi"/>
                <w:sz w:val="22"/>
                <w:szCs w:val="22"/>
              </w:rPr>
              <w:t>Wymagania dodatkowe</w:t>
            </w:r>
          </w:p>
        </w:tc>
        <w:tc>
          <w:tcPr>
            <w:tcW w:w="7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93E103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Wbudowane:</w:t>
            </w:r>
          </w:p>
          <w:p w14:paraId="112C037D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USB 3.2 Gen.1  - 2FF szt., </w:t>
            </w:r>
          </w:p>
          <w:p w14:paraId="608E8C41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USB Typu-C </w:t>
            </w:r>
            <w:r w:rsidRPr="00E56297">
              <w:rPr>
                <w:rFonts w:asciiTheme="minorHAnsi" w:hAnsiTheme="minorHAnsi" w:cstheme="minorHAnsi"/>
                <w:sz w:val="22"/>
                <w:szCs w:val="22"/>
              </w:rPr>
              <w:t xml:space="preserve">(z </w:t>
            </w:r>
            <w:proofErr w:type="spellStart"/>
            <w:r w:rsidRPr="00E56297">
              <w:rPr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  <w:r w:rsidRPr="00E56297">
              <w:rPr>
                <w:rFonts w:asciiTheme="minorHAnsi" w:hAnsiTheme="minorHAnsi" w:cstheme="minorHAnsi"/>
                <w:sz w:val="22"/>
                <w:szCs w:val="22"/>
              </w:rPr>
              <w:t xml:space="preserve"> i Power Delivery) 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– 2 szt.</w:t>
            </w:r>
          </w:p>
          <w:p w14:paraId="57A77C25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Port HDMI,</w:t>
            </w:r>
          </w:p>
          <w:p w14:paraId="4F526BCF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Gniazdo RJ-45</w:t>
            </w:r>
          </w:p>
          <w:p w14:paraId="27FED245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Kamera internetowa</w:t>
            </w:r>
            <w:r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na podczerwień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5D57462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Wbudowany mikrofon,</w:t>
            </w:r>
          </w:p>
          <w:p w14:paraId="18DED335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Wbudowane głośniki stereo</w:t>
            </w:r>
          </w:p>
          <w:p w14:paraId="3759589E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Czytnik linii papilarnych</w:t>
            </w:r>
          </w:p>
          <w:p w14:paraId="79A9805C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Podświetlana klawiatura (biały kolor podświetlenia)</w:t>
            </w:r>
          </w:p>
          <w:p w14:paraId="76AE36E4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Szyfrowanie TPM 2.0</w:t>
            </w:r>
          </w:p>
          <w:p w14:paraId="147CB135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Możliwość zabezpieczenia linką </w:t>
            </w:r>
            <w:proofErr w:type="spellStart"/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Kensington</w:t>
            </w:r>
            <w:proofErr w:type="spellEnd"/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Lock</w:t>
            </w:r>
          </w:p>
          <w:p w14:paraId="0EA6F2C8" w14:textId="77777777" w:rsidR="00FE1AD5" w:rsidRPr="00E56297" w:rsidRDefault="00FE1AD5" w:rsidP="008237D5">
            <w:pPr>
              <w:pStyle w:val="tabelapunkty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Torba, mysz bezprzewodowa 1000 DPI, zasilacz</w:t>
            </w:r>
          </w:p>
        </w:tc>
      </w:tr>
      <w:tr w:rsidR="00FE1AD5" w:rsidRPr="00E56297" w14:paraId="3B8DAC88" w14:textId="77777777" w:rsidTr="008237D5">
        <w:trPr>
          <w:trHeight w:val="8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E322B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lastRenderedPageBreak/>
              <w:t>Oprogramowanie</w:t>
            </w:r>
          </w:p>
        </w:tc>
        <w:tc>
          <w:tcPr>
            <w:tcW w:w="7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976F18" w14:textId="77777777" w:rsidR="00FE1AD5" w:rsidRPr="00E56297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System operacyjny 64bit w polskiej wersji językowej, w najnowszym dostępnym wydaniu, zapewniający możliwość przyłączania do domeny Active Directory oraz uruchamiania użytkowanych przez Zamawiającego programów takich jak:  Microsoft Office 201</w:t>
            </w:r>
            <w:r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9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, ABBY Fine Reader dla Windows</w:t>
            </w:r>
            <w:r w:rsidRPr="00E56297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br/>
              <w:t>System operacyjny musi zapewnić możliwość wykonywania kopii zapasowych na dyski sieciowe za pomocą narzędzi producenta systemu.</w:t>
            </w:r>
          </w:p>
        </w:tc>
      </w:tr>
    </w:tbl>
    <w:p w14:paraId="543D44F8" w14:textId="77777777" w:rsidR="00DA4912" w:rsidRDefault="00DA4912" w:rsidP="00035F01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</w:p>
    <w:p w14:paraId="00AF7F3F" w14:textId="25908940" w:rsidR="00374A57" w:rsidRDefault="00587F2F" w:rsidP="00035F01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  <w:bookmarkStart w:id="0" w:name="_Hlk215728799"/>
      <w:r>
        <w:rPr>
          <w:rFonts w:ascii="Calibri" w:hAnsi="Calibri" w:cs="Calibri"/>
          <w:bCs/>
          <w:sz w:val="22"/>
          <w:szCs w:val="22"/>
        </w:rPr>
        <w:t>Monitor komputerowy</w:t>
      </w:r>
      <w:r w:rsidR="00EF596F">
        <w:rPr>
          <w:rFonts w:ascii="Calibri" w:hAnsi="Calibri" w:cs="Calibri"/>
          <w:bCs/>
          <w:sz w:val="22"/>
          <w:szCs w:val="22"/>
        </w:rPr>
        <w:t xml:space="preserve"> </w:t>
      </w:r>
      <w:r w:rsidR="00EF596F" w:rsidRPr="0052700E">
        <w:rPr>
          <w:rFonts w:ascii="Calibri" w:hAnsi="Calibri" w:cs="Calibri"/>
          <w:b/>
          <w:sz w:val="22"/>
          <w:szCs w:val="22"/>
        </w:rPr>
        <w:t>(</w:t>
      </w:r>
      <w:r w:rsidR="00FE1AD5" w:rsidRPr="0052700E">
        <w:rPr>
          <w:rFonts w:ascii="Calibri" w:hAnsi="Calibri" w:cs="Calibri"/>
          <w:b/>
          <w:sz w:val="22"/>
          <w:szCs w:val="22"/>
        </w:rPr>
        <w:t>1</w:t>
      </w:r>
      <w:r w:rsidR="00EF596F" w:rsidRPr="0052700E">
        <w:rPr>
          <w:rFonts w:ascii="Calibri" w:hAnsi="Calibri" w:cs="Calibri"/>
          <w:b/>
          <w:sz w:val="22"/>
          <w:szCs w:val="22"/>
        </w:rPr>
        <w:t xml:space="preserve"> sztuk</w:t>
      </w:r>
      <w:r w:rsidR="00FE1AD5" w:rsidRPr="0052700E">
        <w:rPr>
          <w:rFonts w:ascii="Calibri" w:hAnsi="Calibri" w:cs="Calibri"/>
          <w:b/>
          <w:sz w:val="22"/>
          <w:szCs w:val="22"/>
        </w:rPr>
        <w:t>a</w:t>
      </w:r>
      <w:r w:rsidR="00EF596F" w:rsidRPr="0052700E">
        <w:rPr>
          <w:rFonts w:ascii="Calibri" w:hAnsi="Calibri" w:cs="Calibri"/>
          <w:b/>
          <w:sz w:val="22"/>
          <w:szCs w:val="22"/>
        </w:rPr>
        <w:t>)</w:t>
      </w:r>
      <w:r w:rsidR="00EF596F">
        <w:rPr>
          <w:rFonts w:ascii="Calibri" w:hAnsi="Calibri" w:cs="Calibri"/>
          <w:bCs/>
          <w:sz w:val="22"/>
          <w:szCs w:val="22"/>
        </w:rPr>
        <w:t xml:space="preserve"> o następujących wymaganiach i wyposażeniu minimum (tabela poniżej):</w:t>
      </w:r>
      <w:bookmarkEnd w:id="0"/>
    </w:p>
    <w:p w14:paraId="58C35590" w14:textId="57FC0B53" w:rsidR="00FE1AD5" w:rsidRPr="000A76DC" w:rsidRDefault="001F4F07" w:rsidP="00FE1A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Podzadanie 2.2:</w:t>
      </w:r>
    </w:p>
    <w:tbl>
      <w:tblPr>
        <w:tblpPr w:leftFromText="141" w:rightFromText="141" w:vertAnchor="text" w:tblpXSpec="center" w:tblpY="1"/>
        <w:tblOverlap w:val="never"/>
        <w:tblW w:w="923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7"/>
        <w:gridCol w:w="6214"/>
      </w:tblGrid>
      <w:tr w:rsidR="00FE1AD5" w:rsidRPr="000A76DC" w14:paraId="1D18AF76" w14:textId="77777777" w:rsidTr="008237D5">
        <w:trPr>
          <w:trHeight w:val="469"/>
          <w:tblHeader/>
          <w:jc w:val="center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651B" w14:textId="77777777" w:rsidR="00FE1AD5" w:rsidRPr="000A76DC" w:rsidRDefault="00FE1AD5" w:rsidP="008237D5">
            <w:pPr>
              <w:pStyle w:val="tabelanagwek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Atrybut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96F2" w14:textId="77777777" w:rsidR="00FE1AD5" w:rsidRPr="000A76DC" w:rsidRDefault="00FE1AD5" w:rsidP="008237D5">
            <w:pPr>
              <w:pStyle w:val="tabelanagwek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Minimalne parametry</w:t>
            </w:r>
          </w:p>
        </w:tc>
      </w:tr>
      <w:tr w:rsidR="00FE1AD5" w:rsidRPr="000A76DC" w14:paraId="70D073B2" w14:textId="77777777" w:rsidTr="008237D5">
        <w:trPr>
          <w:trHeight w:val="297"/>
          <w:jc w:val="center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0AC5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Rodzaj sprzętu (oprogramowania)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1DA8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Monitor ciekłokrystaliczny</w:t>
            </w:r>
          </w:p>
        </w:tc>
      </w:tr>
      <w:tr w:rsidR="00FE1AD5" w:rsidRPr="000A76DC" w14:paraId="2B633675" w14:textId="77777777" w:rsidTr="008237D5">
        <w:trPr>
          <w:trHeight w:val="213"/>
          <w:jc w:val="center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6050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Przekątna ekranu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9F3A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27”</w:t>
            </w:r>
          </w:p>
        </w:tc>
      </w:tr>
      <w:tr w:rsidR="00FE1AD5" w:rsidRPr="000A76DC" w14:paraId="5EB8B9AF" w14:textId="77777777" w:rsidTr="008237D5">
        <w:trPr>
          <w:trHeight w:val="85"/>
          <w:jc w:val="center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FDCC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Rozdzielczość nominalna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460A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1920 x 1080</w:t>
            </w:r>
          </w:p>
        </w:tc>
      </w:tr>
      <w:tr w:rsidR="00FE1AD5" w:rsidRPr="000A76DC" w14:paraId="418103BB" w14:textId="77777777" w:rsidTr="008237D5">
        <w:trPr>
          <w:trHeight w:val="85"/>
          <w:jc w:val="center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566C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Rodzaj matrycy / podświetlenia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6400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Matowa IPS / LED</w:t>
            </w:r>
          </w:p>
        </w:tc>
      </w:tr>
      <w:tr w:rsidR="00FE1AD5" w:rsidRPr="000A76DC" w14:paraId="283006D9" w14:textId="77777777" w:rsidTr="008237D5">
        <w:trPr>
          <w:trHeight w:val="85"/>
          <w:jc w:val="center"/>
        </w:trPr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8EB76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Kontrast statyczny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EDCF20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3</w:t>
            </w: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00:1</w:t>
            </w:r>
          </w:p>
        </w:tc>
      </w:tr>
      <w:tr w:rsidR="00FE1AD5" w:rsidRPr="000A76DC" w14:paraId="54612F38" w14:textId="77777777" w:rsidTr="008237D5">
        <w:trPr>
          <w:trHeight w:val="85"/>
          <w:jc w:val="center"/>
        </w:trPr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36F00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Jasność </w:t>
            </w: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46275F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250 cd/m²</w:t>
            </w:r>
          </w:p>
        </w:tc>
      </w:tr>
      <w:tr w:rsidR="00FE1AD5" w:rsidRPr="000A76DC" w14:paraId="6E2C0149" w14:textId="77777777" w:rsidTr="008237D5">
        <w:trPr>
          <w:trHeight w:val="85"/>
          <w:jc w:val="center"/>
        </w:trPr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D4AAA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063500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0,4</w:t>
            </w: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 ms</w:t>
            </w:r>
          </w:p>
        </w:tc>
      </w:tr>
      <w:tr w:rsidR="00FE1AD5" w:rsidRPr="000A76DC" w14:paraId="4092C487" w14:textId="77777777" w:rsidTr="008237D5">
        <w:trPr>
          <w:trHeight w:val="85"/>
          <w:jc w:val="center"/>
        </w:trPr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A47E1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Częstotliwość odświeżania ekranu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E44E0B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100 </w:t>
            </w:r>
            <w:proofErr w:type="spellStart"/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</w:p>
        </w:tc>
      </w:tr>
      <w:tr w:rsidR="00FE1AD5" w:rsidRPr="000A76DC" w14:paraId="1DA039F1" w14:textId="77777777" w:rsidTr="008237D5">
        <w:trPr>
          <w:trHeight w:val="85"/>
          <w:jc w:val="center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4249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kąt widzenia pion  / poziom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E328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178 ° /</w:t>
            </w:r>
            <w:r w:rsidRPr="000A76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178 °</w:t>
            </w:r>
          </w:p>
        </w:tc>
      </w:tr>
      <w:tr w:rsidR="00FE1AD5" w:rsidRPr="000A76DC" w14:paraId="40244C59" w14:textId="77777777" w:rsidTr="008237D5">
        <w:trPr>
          <w:trHeight w:val="85"/>
          <w:jc w:val="center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A62C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Wymagane porty wejścia / wyjścia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B4BC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1 x HDMI</w:t>
            </w:r>
          </w:p>
          <w:p w14:paraId="585C6677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 xml:space="preserve">1 x </w:t>
            </w:r>
            <w:proofErr w:type="spellStart"/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</w:p>
          <w:p w14:paraId="6BD3B8B9" w14:textId="77777777" w:rsidR="00FE1AD5" w:rsidRPr="000A76DC" w:rsidRDefault="004D7CC3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hyperlink r:id="rId9" w:tooltip="Filtruj wg cechy" w:history="1">
              <w:r w:rsidR="00FE1AD5" w:rsidRPr="000A76DC">
                <w:rPr>
                  <w:rStyle w:val="FontStyle16"/>
                  <w:rFonts w:asciiTheme="minorHAnsi" w:hAnsiTheme="minorHAnsi" w:cstheme="minorHAnsi"/>
                  <w:sz w:val="22"/>
                  <w:szCs w:val="22"/>
                </w:rPr>
                <w:t>1 x wyjście audio</w:t>
              </w:r>
            </w:hyperlink>
          </w:p>
          <w:p w14:paraId="346274B6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Style w:val="FontStyle16"/>
                <w:rFonts w:asciiTheme="minorHAnsi" w:hAnsiTheme="minorHAnsi" w:cstheme="minorHAnsi"/>
                <w:sz w:val="22"/>
                <w:szCs w:val="22"/>
                <w:lang w:val="en-GB"/>
              </w:rPr>
              <w:t>4</w:t>
            </w: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x USB </w:t>
            </w:r>
            <w:r>
              <w:rPr>
                <w:rStyle w:val="FontStyle16"/>
                <w:rFonts w:asciiTheme="minorHAnsi" w:hAnsiTheme="minorHAnsi" w:cstheme="minorHAnsi"/>
                <w:sz w:val="22"/>
                <w:szCs w:val="22"/>
                <w:lang w:val="en-GB"/>
              </w:rPr>
              <w:t>3.</w:t>
            </w: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  <w:lang w:val="en-GB"/>
              </w:rPr>
              <w:t>0</w:t>
            </w:r>
          </w:p>
        </w:tc>
      </w:tr>
      <w:tr w:rsidR="00FE1AD5" w:rsidRPr="000A76DC" w14:paraId="1D7C7AD9" w14:textId="77777777" w:rsidTr="008237D5">
        <w:trPr>
          <w:trHeight w:val="85"/>
          <w:jc w:val="center"/>
        </w:trPr>
        <w:tc>
          <w:tcPr>
            <w:tcW w:w="30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1D131" w14:textId="77777777" w:rsidR="00FE1AD5" w:rsidRPr="000A76DC" w:rsidRDefault="00FE1AD5" w:rsidP="008237D5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Wymagania dodatkowe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131CFE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Wbudowane głośniki stereo</w:t>
            </w:r>
          </w:p>
          <w:p w14:paraId="5C4C0E18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Mocowanie VESA: 100 x 100 mm</w:t>
            </w:r>
          </w:p>
          <w:p w14:paraId="6CC5960B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Obrotowy ekran</w:t>
            </w:r>
          </w:p>
          <w:p w14:paraId="731A1057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Regulacja wysokości</w:t>
            </w:r>
          </w:p>
          <w:p w14:paraId="49F1CC9F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lastRenderedPageBreak/>
              <w:t>Regulacja kąta pochylenia</w:t>
            </w:r>
          </w:p>
          <w:p w14:paraId="5C43C2B5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Regulacja kąta obrotu</w:t>
            </w:r>
          </w:p>
          <w:p w14:paraId="2E917684" w14:textId="77777777" w:rsidR="00FE1AD5" w:rsidRPr="000A76DC" w:rsidRDefault="00FE1AD5" w:rsidP="00FE1AD5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6"/>
              </w:numPr>
              <w:ind w:left="485"/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</w:pPr>
            <w:r w:rsidRPr="000A76DC">
              <w:rPr>
                <w:rStyle w:val="FontStyle16"/>
                <w:rFonts w:asciiTheme="minorHAnsi" w:hAnsiTheme="minorHAnsi" w:cstheme="minorHAnsi"/>
                <w:sz w:val="22"/>
                <w:szCs w:val="22"/>
              </w:rPr>
              <w:t>Przewody: HDMI, DP, audio</w:t>
            </w:r>
          </w:p>
        </w:tc>
      </w:tr>
    </w:tbl>
    <w:p w14:paraId="4B81A8F4" w14:textId="77777777" w:rsidR="00FE1AD5" w:rsidRPr="000A76DC" w:rsidRDefault="00FE1AD5" w:rsidP="00FE1AD5">
      <w:pPr>
        <w:rPr>
          <w:rFonts w:asciiTheme="minorHAnsi" w:hAnsiTheme="minorHAnsi" w:cstheme="minorHAnsi"/>
        </w:rPr>
      </w:pPr>
    </w:p>
    <w:p w14:paraId="325B69C4" w14:textId="77777777" w:rsidR="00FE1AD5" w:rsidRDefault="00FE1AD5" w:rsidP="00035F01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</w:p>
    <w:p w14:paraId="19F4EB61" w14:textId="77777777" w:rsidR="00FE1AD5" w:rsidRDefault="00FE1AD5" w:rsidP="00035F01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</w:p>
    <w:p w14:paraId="47E7FE3B" w14:textId="7A8EAFF9" w:rsidR="0052700E" w:rsidRDefault="0052700E" w:rsidP="0052700E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Stacja dokująca – </w:t>
      </w:r>
      <w:proofErr w:type="spellStart"/>
      <w:r>
        <w:rPr>
          <w:rFonts w:ascii="Calibri" w:hAnsi="Calibri" w:cs="Calibri"/>
          <w:bCs/>
          <w:sz w:val="22"/>
          <w:szCs w:val="22"/>
        </w:rPr>
        <w:t>replikator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portów</w:t>
      </w:r>
      <w:r w:rsidRPr="0052700E">
        <w:rPr>
          <w:rFonts w:ascii="Calibri" w:hAnsi="Calibri" w:cs="Calibri"/>
          <w:bCs/>
          <w:sz w:val="22"/>
          <w:szCs w:val="22"/>
        </w:rPr>
        <w:t xml:space="preserve"> </w:t>
      </w:r>
      <w:r w:rsidRPr="0052700E">
        <w:rPr>
          <w:rFonts w:ascii="Calibri" w:hAnsi="Calibri" w:cs="Calibri"/>
          <w:b/>
          <w:sz w:val="22"/>
          <w:szCs w:val="22"/>
        </w:rPr>
        <w:t>(1 sztuka)</w:t>
      </w:r>
      <w:r w:rsidRPr="0052700E">
        <w:rPr>
          <w:rFonts w:ascii="Calibri" w:hAnsi="Calibri" w:cs="Calibri"/>
          <w:bCs/>
          <w:sz w:val="22"/>
          <w:szCs w:val="22"/>
        </w:rPr>
        <w:t xml:space="preserve"> o następujących wymaganiach i wyposażeniu minimum (tabela poniżej):</w:t>
      </w:r>
    </w:p>
    <w:p w14:paraId="117892BE" w14:textId="270489C8" w:rsidR="001F4F07" w:rsidRPr="0052700E" w:rsidRDefault="001F4F07" w:rsidP="0052700E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Podzadanie 2.3:</w:t>
      </w:r>
    </w:p>
    <w:tbl>
      <w:tblPr>
        <w:tblW w:w="971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3"/>
        <w:gridCol w:w="8017"/>
      </w:tblGrid>
      <w:tr w:rsidR="0052700E" w:rsidRPr="0052700E" w14:paraId="0E0CDB11" w14:textId="77777777" w:rsidTr="008237D5">
        <w:trPr>
          <w:trHeight w:val="85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E96A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Atrybut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4206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Minimalne wymagane parametry</w:t>
            </w:r>
          </w:p>
        </w:tc>
      </w:tr>
      <w:tr w:rsidR="0052700E" w:rsidRPr="0052700E" w14:paraId="4A55EF1E" w14:textId="77777777" w:rsidTr="008237D5">
        <w:trPr>
          <w:trHeight w:val="889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CA75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Rodzaj sprzętu (oprogramowania)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596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 xml:space="preserve">Stacja dokująca – </w:t>
            </w:r>
            <w:proofErr w:type="spellStart"/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replikator</w:t>
            </w:r>
            <w:proofErr w:type="spellEnd"/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 xml:space="preserve"> portów</w:t>
            </w:r>
          </w:p>
        </w:tc>
      </w:tr>
      <w:tr w:rsidR="0052700E" w:rsidRPr="0052700E" w14:paraId="098D46DA" w14:textId="77777777" w:rsidTr="008237D5">
        <w:trPr>
          <w:trHeight w:val="889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3181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Przeznaczenie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1960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Urządzenie  zapewniające możliwość podłączania do komputera przenośnego urządzeń zewnętrznych</w:t>
            </w:r>
          </w:p>
        </w:tc>
      </w:tr>
      <w:tr w:rsidR="0052700E" w:rsidRPr="0052700E" w14:paraId="7D625EC5" w14:textId="77777777" w:rsidTr="008237D5">
        <w:trPr>
          <w:trHeight w:val="889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DDE8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Interfejs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D669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USB-C</w:t>
            </w:r>
          </w:p>
        </w:tc>
      </w:tr>
      <w:tr w:rsidR="0052700E" w:rsidRPr="0052700E" w14:paraId="7E5C9C75" w14:textId="77777777" w:rsidTr="008237D5">
        <w:trPr>
          <w:trHeight w:val="889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A999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Rodzaje wejść / wyjść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1A23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USB 3.2 </w:t>
            </w:r>
            <w:proofErr w:type="spellStart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Typ</w:t>
            </w:r>
            <w:proofErr w:type="spellEnd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A – 3 </w:t>
            </w:r>
            <w:proofErr w:type="spellStart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szt</w:t>
            </w:r>
            <w:proofErr w:type="spellEnd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., USB-C – 2 </w:t>
            </w:r>
            <w:proofErr w:type="spellStart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szt</w:t>
            </w:r>
            <w:proofErr w:type="spellEnd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., HDMI – 1 </w:t>
            </w:r>
            <w:proofErr w:type="spellStart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szt</w:t>
            </w:r>
            <w:proofErr w:type="spellEnd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., DisplayPort – 2 </w:t>
            </w:r>
            <w:proofErr w:type="spellStart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szt</w:t>
            </w:r>
            <w:proofErr w:type="spellEnd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., RJ-45 (Gigabit Ethernet) – 1 </w:t>
            </w:r>
            <w:proofErr w:type="spellStart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szt</w:t>
            </w:r>
            <w:proofErr w:type="spellEnd"/>
            <w:r w:rsidRPr="0052700E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.,</w:t>
            </w:r>
          </w:p>
        </w:tc>
      </w:tr>
      <w:tr w:rsidR="0052700E" w:rsidRPr="0052700E" w14:paraId="6613747C" w14:textId="77777777" w:rsidTr="008237D5">
        <w:trPr>
          <w:trHeight w:val="889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3C80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Dodatkowe wymagania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C80C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Obsługa monitora Ultra HD 4K</w:t>
            </w:r>
          </w:p>
        </w:tc>
      </w:tr>
      <w:tr w:rsidR="0052700E" w:rsidRPr="0052700E" w14:paraId="338F85FE" w14:textId="77777777" w:rsidTr="008237D5">
        <w:trPr>
          <w:trHeight w:val="889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AA44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Wymagane akcesoria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B7CA" w14:textId="77777777" w:rsidR="0052700E" w:rsidRPr="0052700E" w:rsidRDefault="0052700E" w:rsidP="0052700E">
            <w:pPr>
              <w:spacing w:before="120" w:after="24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2700E">
              <w:rPr>
                <w:rFonts w:ascii="Calibri" w:hAnsi="Calibri" w:cs="Calibri"/>
                <w:bCs/>
                <w:sz w:val="22"/>
                <w:szCs w:val="22"/>
              </w:rPr>
              <w:t>kabel USB-C</w:t>
            </w:r>
          </w:p>
        </w:tc>
      </w:tr>
    </w:tbl>
    <w:p w14:paraId="2414314D" w14:textId="77777777" w:rsidR="0052700E" w:rsidRPr="0052700E" w:rsidRDefault="0052700E" w:rsidP="0052700E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</w:p>
    <w:p w14:paraId="08E87453" w14:textId="77777777" w:rsidR="00FE1AD5" w:rsidRDefault="00FE1AD5" w:rsidP="00035F01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</w:p>
    <w:p w14:paraId="18EAD759" w14:textId="390899B3" w:rsidR="00374A57" w:rsidRDefault="00374A57" w:rsidP="00EF596F">
      <w:pPr>
        <w:spacing w:before="360" w:after="240"/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sectPr w:rsidR="00374A57" w:rsidSect="00423E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F731" w14:textId="77777777" w:rsidR="00F73C36" w:rsidRDefault="00F73C36" w:rsidP="00975E64">
      <w:r>
        <w:separator/>
      </w:r>
    </w:p>
  </w:endnote>
  <w:endnote w:type="continuationSeparator" w:id="0">
    <w:p w14:paraId="74C7A5D9" w14:textId="77777777" w:rsidR="00F73C36" w:rsidRDefault="00F73C36" w:rsidP="0097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6522" w14:textId="77777777" w:rsidR="007B7FF7" w:rsidRDefault="007B7F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895891"/>
      <w:docPartObj>
        <w:docPartGallery w:val="Page Numbers (Bottom of Page)"/>
        <w:docPartUnique/>
      </w:docPartObj>
    </w:sdtPr>
    <w:sdtEndPr/>
    <w:sdtContent>
      <w:p w14:paraId="3BF56364" w14:textId="2ACD96FA" w:rsidR="00F73C36" w:rsidRDefault="00F73C36" w:rsidP="00F13C14">
        <w:pPr>
          <w:pStyle w:val="Stopka"/>
          <w:spacing w:before="120" w:after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B12">
          <w:rPr>
            <w:noProof/>
          </w:rPr>
          <w:t>5</w:t>
        </w:r>
        <w:r>
          <w:fldChar w:fldCharType="end"/>
        </w:r>
      </w:p>
    </w:sdtContent>
  </w:sdt>
  <w:p w14:paraId="4FF2BA96" w14:textId="77777777" w:rsidR="00F73C36" w:rsidRDefault="00F73C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84AF" w14:textId="77777777" w:rsidR="007B7FF7" w:rsidRDefault="007B7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37B94" w14:textId="77777777" w:rsidR="00F73C36" w:rsidRDefault="00F73C36" w:rsidP="00975E64">
      <w:r>
        <w:separator/>
      </w:r>
    </w:p>
  </w:footnote>
  <w:footnote w:type="continuationSeparator" w:id="0">
    <w:p w14:paraId="14DB312B" w14:textId="77777777" w:rsidR="00F73C36" w:rsidRDefault="00F73C36" w:rsidP="0097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76F00" w14:textId="77777777" w:rsidR="007B7FF7" w:rsidRDefault="007B7F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24C7" w14:textId="67A2CCFC" w:rsidR="00F73C36" w:rsidRPr="00423EDE" w:rsidRDefault="00F73C36" w:rsidP="00536C8A">
    <w:pPr>
      <w:jc w:val="both"/>
    </w:pPr>
    <w:r w:rsidRPr="00423EDE">
      <w:rPr>
        <w:rFonts w:asciiTheme="minorHAnsi" w:hAnsiTheme="minorHAnsi" w:cstheme="majorHAnsi"/>
        <w:sz w:val="22"/>
        <w:szCs w:val="22"/>
      </w:rPr>
      <w:t xml:space="preserve">Znak (numer referencyjny) postępowania: </w:t>
    </w:r>
    <w:r w:rsidR="007B7FF7" w:rsidRPr="007B7FF7">
      <w:rPr>
        <w:rFonts w:asciiTheme="minorHAnsi" w:hAnsiTheme="minorHAnsi" w:cstheme="minorHAnsi"/>
        <w:b/>
        <w:sz w:val="22"/>
        <w:szCs w:val="22"/>
      </w:rPr>
      <w:t>ZP/</w:t>
    </w:r>
    <w:proofErr w:type="spellStart"/>
    <w:r w:rsidR="007B7FF7" w:rsidRPr="007B7FF7">
      <w:rPr>
        <w:rFonts w:asciiTheme="minorHAnsi" w:hAnsiTheme="minorHAnsi" w:cstheme="minorHAnsi"/>
        <w:b/>
        <w:sz w:val="22"/>
        <w:szCs w:val="22"/>
      </w:rPr>
      <w:t>WBiIŚ</w:t>
    </w:r>
    <w:proofErr w:type="spellEnd"/>
    <w:r w:rsidR="007B7FF7" w:rsidRPr="007B7FF7">
      <w:rPr>
        <w:rFonts w:asciiTheme="minorHAnsi" w:hAnsiTheme="minorHAnsi" w:cstheme="minorHAnsi"/>
        <w:b/>
        <w:sz w:val="22"/>
        <w:szCs w:val="22"/>
      </w:rPr>
      <w:t>/1345-1346-1391/2025</w:t>
    </w:r>
    <w:r w:rsidRPr="0014308F">
      <w:rPr>
        <w:rFonts w:asciiTheme="minorHAnsi" w:hAnsiTheme="minorHAnsi" w:cstheme="minorHAnsi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2FD35" w14:textId="4250C1ED" w:rsidR="00F73C36" w:rsidRDefault="00F73C36" w:rsidP="00423EDE">
    <w:pPr>
      <w:jc w:val="both"/>
      <w:rPr>
        <w:rFonts w:asciiTheme="majorHAnsi" w:hAnsiTheme="majorHAnsi" w:cstheme="majorHAnsi"/>
        <w:sz w:val="22"/>
        <w:szCs w:val="22"/>
      </w:rPr>
    </w:pPr>
  </w:p>
  <w:p w14:paraId="2F2C6CDA" w14:textId="33B1A9D1" w:rsidR="008946F2" w:rsidRPr="00EF596F" w:rsidRDefault="00A83B53" w:rsidP="008946F2">
    <w:pPr>
      <w:jc w:val="both"/>
      <w:rPr>
        <w:rFonts w:asciiTheme="minorHAnsi" w:hAnsiTheme="minorHAnsi" w:cstheme="minorHAnsi"/>
        <w:sz w:val="22"/>
        <w:szCs w:val="22"/>
      </w:rPr>
    </w:pPr>
    <w:r w:rsidRPr="00A83B53">
      <w:rPr>
        <w:rFonts w:asciiTheme="minorHAnsi" w:hAnsiTheme="minorHAnsi" w:cstheme="minorHAnsi"/>
        <w:sz w:val="22"/>
        <w:szCs w:val="22"/>
      </w:rPr>
      <w:t>Dotyczy: Postępowanie o udzielenie zamówienia publicznego prowadzone w trybie podstawowym bez negocjacji na dostawę</w:t>
    </w:r>
    <w:r w:rsidRPr="00A83B53">
      <w:rPr>
        <w:rFonts w:asciiTheme="minorHAnsi" w:hAnsiTheme="minorHAnsi" w:cstheme="minorHAnsi"/>
        <w:b/>
        <w:sz w:val="22"/>
        <w:szCs w:val="22"/>
      </w:rPr>
      <w:t xml:space="preserve"> sprzętu IT wraz z wyposażeniem na potrzeby Zachodniopomorskiego Uniwersytetu Technologicznego w Szczecinie</w:t>
    </w:r>
    <w:r w:rsidRPr="00A83B53">
      <w:rPr>
        <w:rFonts w:asciiTheme="minorHAnsi" w:hAnsiTheme="minorHAnsi" w:cstheme="minorHAnsi"/>
        <w:sz w:val="22"/>
        <w:szCs w:val="22"/>
      </w:rPr>
      <w:t xml:space="preserve">. Znak (numer referencyjny) postępowania: </w:t>
    </w:r>
    <w:bookmarkStart w:id="1" w:name="_Hlk180776943"/>
    <w:r w:rsidRPr="00A83B53">
      <w:rPr>
        <w:rFonts w:asciiTheme="minorHAnsi" w:hAnsiTheme="minorHAnsi" w:cstheme="minorHAnsi"/>
        <w:b/>
        <w:sz w:val="22"/>
        <w:szCs w:val="22"/>
      </w:rPr>
      <w:t>ZP/</w:t>
    </w:r>
    <w:proofErr w:type="spellStart"/>
    <w:r w:rsidRPr="00A83B53">
      <w:rPr>
        <w:rFonts w:asciiTheme="minorHAnsi" w:hAnsiTheme="minorHAnsi" w:cstheme="minorHAnsi"/>
        <w:b/>
        <w:sz w:val="22"/>
        <w:szCs w:val="22"/>
      </w:rPr>
      <w:t>WBiIŚ</w:t>
    </w:r>
    <w:proofErr w:type="spellEnd"/>
    <w:r w:rsidRPr="00A83B53">
      <w:rPr>
        <w:rFonts w:asciiTheme="minorHAnsi" w:hAnsiTheme="minorHAnsi" w:cstheme="minorHAnsi"/>
        <w:b/>
        <w:sz w:val="22"/>
        <w:szCs w:val="22"/>
      </w:rPr>
      <w:t>/1345-1346-1391/2025</w:t>
    </w:r>
    <w:bookmarkEnd w:id="1"/>
  </w:p>
  <w:p w14:paraId="0766A813" w14:textId="4CFA3600" w:rsidR="00F73C36" w:rsidRDefault="008946F2" w:rsidP="008946F2">
    <w:pPr>
      <w:pStyle w:val="Nagwek"/>
    </w:pPr>
    <w:r w:rsidRPr="00423EDE">
      <w:rPr>
        <w:rFonts w:cs="Arial"/>
        <w:b/>
      </w:rPr>
      <w:t xml:space="preserve">Załącznik nr </w:t>
    </w:r>
    <w:r>
      <w:rPr>
        <w:rFonts w:cs="Arial"/>
        <w:b/>
      </w:rPr>
      <w:t>2B</w:t>
    </w:r>
    <w:r w:rsidRPr="00423EDE">
      <w:rPr>
        <w:rFonts w:cs="Arial"/>
        <w:b/>
      </w:rPr>
      <w:t xml:space="preserve">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hAnsi="Garamond" w:cs="Garamond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9541DF"/>
    <w:multiLevelType w:val="hybridMultilevel"/>
    <w:tmpl w:val="8884D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254A1"/>
    <w:multiLevelType w:val="hybridMultilevel"/>
    <w:tmpl w:val="15189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60ABF"/>
    <w:multiLevelType w:val="hybridMultilevel"/>
    <w:tmpl w:val="1CA06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F05C32">
      <w:start w:val="1"/>
      <w:numFmt w:val="lowerLetter"/>
      <w:lvlText w:val="%2)"/>
      <w:lvlJc w:val="left"/>
      <w:pPr>
        <w:ind w:left="786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F70DC"/>
    <w:multiLevelType w:val="hybridMultilevel"/>
    <w:tmpl w:val="E3D4E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631EC"/>
    <w:multiLevelType w:val="hybridMultilevel"/>
    <w:tmpl w:val="4C7CB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017C7"/>
    <w:multiLevelType w:val="hybridMultilevel"/>
    <w:tmpl w:val="3A68F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A4061"/>
    <w:multiLevelType w:val="hybridMultilevel"/>
    <w:tmpl w:val="6214FB6C"/>
    <w:lvl w:ilvl="0" w:tplc="04150005">
      <w:start w:val="1"/>
      <w:numFmt w:val="bullet"/>
      <w:lvlText w:val=""/>
      <w:lvlJc w:val="left"/>
      <w:pPr>
        <w:ind w:left="96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1" w15:restartNumberingAfterBreak="0">
    <w:nsid w:val="29611679"/>
    <w:multiLevelType w:val="hybridMultilevel"/>
    <w:tmpl w:val="A6E8A0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F4362"/>
    <w:multiLevelType w:val="hybridMultilevel"/>
    <w:tmpl w:val="F40CF34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2ED30A8F"/>
    <w:multiLevelType w:val="hybridMultilevel"/>
    <w:tmpl w:val="C5E47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A22A6"/>
    <w:multiLevelType w:val="hybridMultilevel"/>
    <w:tmpl w:val="E7EA7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43EA5"/>
    <w:multiLevelType w:val="hybridMultilevel"/>
    <w:tmpl w:val="50F65914"/>
    <w:lvl w:ilvl="0" w:tplc="AFEED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03533D"/>
    <w:multiLevelType w:val="hybridMultilevel"/>
    <w:tmpl w:val="F1CE0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B4286"/>
    <w:multiLevelType w:val="hybridMultilevel"/>
    <w:tmpl w:val="B13029D0"/>
    <w:lvl w:ilvl="0" w:tplc="77AA16C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14B64"/>
    <w:multiLevelType w:val="hybridMultilevel"/>
    <w:tmpl w:val="F942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B63CA"/>
    <w:multiLevelType w:val="hybridMultilevel"/>
    <w:tmpl w:val="F5BCBD1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B42E5"/>
    <w:multiLevelType w:val="hybridMultilevel"/>
    <w:tmpl w:val="6BAC3530"/>
    <w:lvl w:ilvl="0" w:tplc="3B6AD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71B9F"/>
    <w:multiLevelType w:val="hybridMultilevel"/>
    <w:tmpl w:val="E1B8041E"/>
    <w:lvl w:ilvl="0" w:tplc="340AF1E8">
      <w:start w:val="1"/>
      <w:numFmt w:val="decimal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DCA3A2D"/>
    <w:multiLevelType w:val="multilevel"/>
    <w:tmpl w:val="465E03A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FA438E5"/>
    <w:multiLevelType w:val="hybridMultilevel"/>
    <w:tmpl w:val="D88AC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843CFE"/>
    <w:multiLevelType w:val="hybridMultilevel"/>
    <w:tmpl w:val="36825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6C570D"/>
    <w:multiLevelType w:val="hybridMultilevel"/>
    <w:tmpl w:val="B6402DA4"/>
    <w:lvl w:ilvl="0" w:tplc="A1908048">
      <w:start w:val="1"/>
      <w:numFmt w:val="bullet"/>
      <w:lvlText w:val="-"/>
      <w:lvlJc w:val="left"/>
      <w:pPr>
        <w:ind w:left="83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 w15:restartNumberingAfterBreak="0">
    <w:nsid w:val="730A0FFA"/>
    <w:multiLevelType w:val="hybridMultilevel"/>
    <w:tmpl w:val="1A2C8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A785C"/>
    <w:multiLevelType w:val="hybridMultilevel"/>
    <w:tmpl w:val="52BED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E08A0"/>
    <w:multiLevelType w:val="hybridMultilevel"/>
    <w:tmpl w:val="CE3C6D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82705432">
    <w:abstractNumId w:val="20"/>
  </w:num>
  <w:num w:numId="2" w16cid:durableId="1868106410">
    <w:abstractNumId w:val="6"/>
  </w:num>
  <w:num w:numId="3" w16cid:durableId="573321385">
    <w:abstractNumId w:val="12"/>
  </w:num>
  <w:num w:numId="4" w16cid:durableId="188875429">
    <w:abstractNumId w:val="28"/>
  </w:num>
  <w:num w:numId="5" w16cid:durableId="1665813493">
    <w:abstractNumId w:val="21"/>
  </w:num>
  <w:num w:numId="6" w16cid:durableId="1730379691">
    <w:abstractNumId w:val="19"/>
  </w:num>
  <w:num w:numId="7" w16cid:durableId="1487866640">
    <w:abstractNumId w:val="17"/>
  </w:num>
  <w:num w:numId="8" w16cid:durableId="1689214620">
    <w:abstractNumId w:val="9"/>
  </w:num>
  <w:num w:numId="9" w16cid:durableId="1872571354">
    <w:abstractNumId w:val="13"/>
  </w:num>
  <w:num w:numId="10" w16cid:durableId="1721055506">
    <w:abstractNumId w:val="15"/>
  </w:num>
  <w:num w:numId="11" w16cid:durableId="81415255">
    <w:abstractNumId w:val="18"/>
  </w:num>
  <w:num w:numId="12" w16cid:durableId="2134976816">
    <w:abstractNumId w:val="27"/>
  </w:num>
  <w:num w:numId="13" w16cid:durableId="1708263210">
    <w:abstractNumId w:val="14"/>
  </w:num>
  <w:num w:numId="14" w16cid:durableId="272833258">
    <w:abstractNumId w:val="23"/>
  </w:num>
  <w:num w:numId="15" w16cid:durableId="402218020">
    <w:abstractNumId w:val="8"/>
  </w:num>
  <w:num w:numId="16" w16cid:durableId="175341308">
    <w:abstractNumId w:val="24"/>
  </w:num>
  <w:num w:numId="17" w16cid:durableId="1534153437">
    <w:abstractNumId w:val="16"/>
  </w:num>
  <w:num w:numId="18" w16cid:durableId="1012993140">
    <w:abstractNumId w:val="4"/>
  </w:num>
  <w:num w:numId="19" w16cid:durableId="2047365815">
    <w:abstractNumId w:val="7"/>
  </w:num>
  <w:num w:numId="20" w16cid:durableId="1201673926">
    <w:abstractNumId w:val="5"/>
  </w:num>
  <w:num w:numId="21" w16cid:durableId="2099935612">
    <w:abstractNumId w:val="22"/>
  </w:num>
  <w:num w:numId="22" w16cid:durableId="729302651">
    <w:abstractNumId w:val="26"/>
  </w:num>
  <w:num w:numId="23" w16cid:durableId="1898855012">
    <w:abstractNumId w:val="3"/>
  </w:num>
  <w:num w:numId="24" w16cid:durableId="394091874">
    <w:abstractNumId w:val="10"/>
  </w:num>
  <w:num w:numId="25" w16cid:durableId="873347736">
    <w:abstractNumId w:val="11"/>
  </w:num>
  <w:num w:numId="26" w16cid:durableId="1924610247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02"/>
    <w:rsid w:val="00000160"/>
    <w:rsid w:val="000046BF"/>
    <w:rsid w:val="0000555A"/>
    <w:rsid w:val="000151FB"/>
    <w:rsid w:val="00024EBF"/>
    <w:rsid w:val="00032E08"/>
    <w:rsid w:val="0003397B"/>
    <w:rsid w:val="000356CC"/>
    <w:rsid w:val="00035F01"/>
    <w:rsid w:val="00040A70"/>
    <w:rsid w:val="00052AE1"/>
    <w:rsid w:val="00052F7D"/>
    <w:rsid w:val="00063D22"/>
    <w:rsid w:val="000643B9"/>
    <w:rsid w:val="00067D85"/>
    <w:rsid w:val="000704C8"/>
    <w:rsid w:val="00074AA2"/>
    <w:rsid w:val="00085596"/>
    <w:rsid w:val="00086FF4"/>
    <w:rsid w:val="00092278"/>
    <w:rsid w:val="00095872"/>
    <w:rsid w:val="000A1210"/>
    <w:rsid w:val="000A1594"/>
    <w:rsid w:val="000A21E1"/>
    <w:rsid w:val="000A3C96"/>
    <w:rsid w:val="000A6BF3"/>
    <w:rsid w:val="000B0E90"/>
    <w:rsid w:val="000B3FCB"/>
    <w:rsid w:val="000B6C63"/>
    <w:rsid w:val="000C7224"/>
    <w:rsid w:val="000C7F1B"/>
    <w:rsid w:val="000D018C"/>
    <w:rsid w:val="000D0847"/>
    <w:rsid w:val="000D0D22"/>
    <w:rsid w:val="000E4675"/>
    <w:rsid w:val="000F1B12"/>
    <w:rsid w:val="000F3006"/>
    <w:rsid w:val="001001F6"/>
    <w:rsid w:val="00106076"/>
    <w:rsid w:val="00106FCA"/>
    <w:rsid w:val="00107F54"/>
    <w:rsid w:val="0012250F"/>
    <w:rsid w:val="001235B4"/>
    <w:rsid w:val="00124E94"/>
    <w:rsid w:val="00131077"/>
    <w:rsid w:val="0014308F"/>
    <w:rsid w:val="00145F7F"/>
    <w:rsid w:val="001478EE"/>
    <w:rsid w:val="00164CE8"/>
    <w:rsid w:val="0018327E"/>
    <w:rsid w:val="001876BD"/>
    <w:rsid w:val="001A7082"/>
    <w:rsid w:val="001B5BB3"/>
    <w:rsid w:val="001B77A0"/>
    <w:rsid w:val="001C0E90"/>
    <w:rsid w:val="001C110A"/>
    <w:rsid w:val="001C5DB6"/>
    <w:rsid w:val="001D5513"/>
    <w:rsid w:val="001F0087"/>
    <w:rsid w:val="001F05C2"/>
    <w:rsid w:val="001F4F07"/>
    <w:rsid w:val="001F6797"/>
    <w:rsid w:val="002054AC"/>
    <w:rsid w:val="00205F58"/>
    <w:rsid w:val="00210FD6"/>
    <w:rsid w:val="00212DF3"/>
    <w:rsid w:val="00224F2E"/>
    <w:rsid w:val="00235961"/>
    <w:rsid w:val="00242469"/>
    <w:rsid w:val="002513EA"/>
    <w:rsid w:val="00265173"/>
    <w:rsid w:val="002725DC"/>
    <w:rsid w:val="00273A46"/>
    <w:rsid w:val="00273BC9"/>
    <w:rsid w:val="00276389"/>
    <w:rsid w:val="002801E3"/>
    <w:rsid w:val="00281737"/>
    <w:rsid w:val="00282643"/>
    <w:rsid w:val="002A4474"/>
    <w:rsid w:val="002C2027"/>
    <w:rsid w:val="002D5DA1"/>
    <w:rsid w:val="002E6F02"/>
    <w:rsid w:val="002F39CA"/>
    <w:rsid w:val="002F4569"/>
    <w:rsid w:val="002F7E36"/>
    <w:rsid w:val="003014C1"/>
    <w:rsid w:val="00311743"/>
    <w:rsid w:val="0031780A"/>
    <w:rsid w:val="00322D2A"/>
    <w:rsid w:val="00324071"/>
    <w:rsid w:val="00337CED"/>
    <w:rsid w:val="00350A63"/>
    <w:rsid w:val="0037253C"/>
    <w:rsid w:val="00373BB5"/>
    <w:rsid w:val="00374A57"/>
    <w:rsid w:val="003760D2"/>
    <w:rsid w:val="00382EF5"/>
    <w:rsid w:val="00383F78"/>
    <w:rsid w:val="003867A5"/>
    <w:rsid w:val="003A4BA5"/>
    <w:rsid w:val="003D7962"/>
    <w:rsid w:val="003E6FC2"/>
    <w:rsid w:val="004038AD"/>
    <w:rsid w:val="00406849"/>
    <w:rsid w:val="004118CD"/>
    <w:rsid w:val="004172EB"/>
    <w:rsid w:val="00423EDE"/>
    <w:rsid w:val="004314FA"/>
    <w:rsid w:val="00435779"/>
    <w:rsid w:val="004424A4"/>
    <w:rsid w:val="00451203"/>
    <w:rsid w:val="00452E95"/>
    <w:rsid w:val="00455896"/>
    <w:rsid w:val="004569F8"/>
    <w:rsid w:val="00460B97"/>
    <w:rsid w:val="0047210D"/>
    <w:rsid w:val="00472C43"/>
    <w:rsid w:val="00492FAA"/>
    <w:rsid w:val="004A49A5"/>
    <w:rsid w:val="004A5AE9"/>
    <w:rsid w:val="004B37D4"/>
    <w:rsid w:val="004B3942"/>
    <w:rsid w:val="004B4EF1"/>
    <w:rsid w:val="004B68FD"/>
    <w:rsid w:val="004B7D41"/>
    <w:rsid w:val="004C63F7"/>
    <w:rsid w:val="004C7459"/>
    <w:rsid w:val="004C7805"/>
    <w:rsid w:val="004D451D"/>
    <w:rsid w:val="004D7CC3"/>
    <w:rsid w:val="004F28F2"/>
    <w:rsid w:val="004F5E7B"/>
    <w:rsid w:val="004F6005"/>
    <w:rsid w:val="00505A78"/>
    <w:rsid w:val="005218E1"/>
    <w:rsid w:val="00523279"/>
    <w:rsid w:val="005251A0"/>
    <w:rsid w:val="00525CEE"/>
    <w:rsid w:val="0052700E"/>
    <w:rsid w:val="0052719A"/>
    <w:rsid w:val="0053009A"/>
    <w:rsid w:val="00532395"/>
    <w:rsid w:val="00533DFC"/>
    <w:rsid w:val="00536295"/>
    <w:rsid w:val="005366CF"/>
    <w:rsid w:val="00536C8A"/>
    <w:rsid w:val="00541A47"/>
    <w:rsid w:val="00556743"/>
    <w:rsid w:val="005669F7"/>
    <w:rsid w:val="00581E9E"/>
    <w:rsid w:val="00587F2F"/>
    <w:rsid w:val="005A0A16"/>
    <w:rsid w:val="005B49B9"/>
    <w:rsid w:val="005B4C11"/>
    <w:rsid w:val="005C43D8"/>
    <w:rsid w:val="005D635A"/>
    <w:rsid w:val="005D73A5"/>
    <w:rsid w:val="005F1195"/>
    <w:rsid w:val="005F15B7"/>
    <w:rsid w:val="005F3FF7"/>
    <w:rsid w:val="005F49DA"/>
    <w:rsid w:val="0060207E"/>
    <w:rsid w:val="00603ADF"/>
    <w:rsid w:val="00610B65"/>
    <w:rsid w:val="00615561"/>
    <w:rsid w:val="00617969"/>
    <w:rsid w:val="006222BE"/>
    <w:rsid w:val="00625E5C"/>
    <w:rsid w:val="00631843"/>
    <w:rsid w:val="006432E5"/>
    <w:rsid w:val="00643F07"/>
    <w:rsid w:val="00653503"/>
    <w:rsid w:val="0066069B"/>
    <w:rsid w:val="00667144"/>
    <w:rsid w:val="006726DA"/>
    <w:rsid w:val="00674DAD"/>
    <w:rsid w:val="00685630"/>
    <w:rsid w:val="006916C8"/>
    <w:rsid w:val="0069707E"/>
    <w:rsid w:val="006A248C"/>
    <w:rsid w:val="006A6667"/>
    <w:rsid w:val="006B0DBF"/>
    <w:rsid w:val="006B158D"/>
    <w:rsid w:val="006B1FB9"/>
    <w:rsid w:val="006B2375"/>
    <w:rsid w:val="006B2C9A"/>
    <w:rsid w:val="006C4F12"/>
    <w:rsid w:val="006D131B"/>
    <w:rsid w:val="006E0388"/>
    <w:rsid w:val="006E1BE9"/>
    <w:rsid w:val="006F0AD8"/>
    <w:rsid w:val="006F0D6F"/>
    <w:rsid w:val="006F1E7C"/>
    <w:rsid w:val="007002A6"/>
    <w:rsid w:val="007179AA"/>
    <w:rsid w:val="00723EBD"/>
    <w:rsid w:val="00736B74"/>
    <w:rsid w:val="007549A0"/>
    <w:rsid w:val="007611FC"/>
    <w:rsid w:val="00762D72"/>
    <w:rsid w:val="007760BC"/>
    <w:rsid w:val="00776ED5"/>
    <w:rsid w:val="00781D1C"/>
    <w:rsid w:val="007867A9"/>
    <w:rsid w:val="007A2750"/>
    <w:rsid w:val="007B7FF7"/>
    <w:rsid w:val="007E05F4"/>
    <w:rsid w:val="007E1619"/>
    <w:rsid w:val="007E7206"/>
    <w:rsid w:val="007F0DDB"/>
    <w:rsid w:val="0080149D"/>
    <w:rsid w:val="00811873"/>
    <w:rsid w:val="0081249A"/>
    <w:rsid w:val="0082317C"/>
    <w:rsid w:val="008245E2"/>
    <w:rsid w:val="00825D82"/>
    <w:rsid w:val="008451FB"/>
    <w:rsid w:val="00845442"/>
    <w:rsid w:val="0085538F"/>
    <w:rsid w:val="00857798"/>
    <w:rsid w:val="00857F8A"/>
    <w:rsid w:val="0086046D"/>
    <w:rsid w:val="00867547"/>
    <w:rsid w:val="00882EA8"/>
    <w:rsid w:val="00885733"/>
    <w:rsid w:val="008946F2"/>
    <w:rsid w:val="00895AC2"/>
    <w:rsid w:val="008A34B2"/>
    <w:rsid w:val="008A4DA3"/>
    <w:rsid w:val="008A684A"/>
    <w:rsid w:val="008B6DD8"/>
    <w:rsid w:val="008D3F58"/>
    <w:rsid w:val="008E4AF0"/>
    <w:rsid w:val="008F0610"/>
    <w:rsid w:val="009029D1"/>
    <w:rsid w:val="00905229"/>
    <w:rsid w:val="00907D57"/>
    <w:rsid w:val="00910290"/>
    <w:rsid w:val="00912D11"/>
    <w:rsid w:val="00912DAF"/>
    <w:rsid w:val="009175D6"/>
    <w:rsid w:val="00920262"/>
    <w:rsid w:val="0092108D"/>
    <w:rsid w:val="00925F46"/>
    <w:rsid w:val="00932136"/>
    <w:rsid w:val="00933776"/>
    <w:rsid w:val="00935F90"/>
    <w:rsid w:val="00963677"/>
    <w:rsid w:val="00974C24"/>
    <w:rsid w:val="00975E64"/>
    <w:rsid w:val="00992D1A"/>
    <w:rsid w:val="00993392"/>
    <w:rsid w:val="00997EFF"/>
    <w:rsid w:val="009A2B93"/>
    <w:rsid w:val="009A5F70"/>
    <w:rsid w:val="009B0BB5"/>
    <w:rsid w:val="009B6167"/>
    <w:rsid w:val="009C2242"/>
    <w:rsid w:val="009C3C8C"/>
    <w:rsid w:val="009F164D"/>
    <w:rsid w:val="009F2437"/>
    <w:rsid w:val="00A0336C"/>
    <w:rsid w:val="00A06B74"/>
    <w:rsid w:val="00A1617B"/>
    <w:rsid w:val="00A21267"/>
    <w:rsid w:val="00A234C6"/>
    <w:rsid w:val="00A24BF9"/>
    <w:rsid w:val="00A433D2"/>
    <w:rsid w:val="00A46A60"/>
    <w:rsid w:val="00A653FC"/>
    <w:rsid w:val="00A718F8"/>
    <w:rsid w:val="00A71A21"/>
    <w:rsid w:val="00A836BF"/>
    <w:rsid w:val="00A83B53"/>
    <w:rsid w:val="00A85557"/>
    <w:rsid w:val="00A8637E"/>
    <w:rsid w:val="00A872B2"/>
    <w:rsid w:val="00A87951"/>
    <w:rsid w:val="00A930BE"/>
    <w:rsid w:val="00A9625F"/>
    <w:rsid w:val="00AA4000"/>
    <w:rsid w:val="00AB2702"/>
    <w:rsid w:val="00AB7287"/>
    <w:rsid w:val="00AC642D"/>
    <w:rsid w:val="00AC7101"/>
    <w:rsid w:val="00AD2778"/>
    <w:rsid w:val="00AD2951"/>
    <w:rsid w:val="00AE2AC3"/>
    <w:rsid w:val="00AE48FA"/>
    <w:rsid w:val="00AE67E9"/>
    <w:rsid w:val="00AF4552"/>
    <w:rsid w:val="00AF67AC"/>
    <w:rsid w:val="00AF6E2B"/>
    <w:rsid w:val="00B041F7"/>
    <w:rsid w:val="00B077E0"/>
    <w:rsid w:val="00B1142B"/>
    <w:rsid w:val="00B127CB"/>
    <w:rsid w:val="00B17B14"/>
    <w:rsid w:val="00B22B34"/>
    <w:rsid w:val="00B23201"/>
    <w:rsid w:val="00B24ED0"/>
    <w:rsid w:val="00B36B52"/>
    <w:rsid w:val="00B50A76"/>
    <w:rsid w:val="00B62DF0"/>
    <w:rsid w:val="00B837C1"/>
    <w:rsid w:val="00B84837"/>
    <w:rsid w:val="00B87C0B"/>
    <w:rsid w:val="00BA7881"/>
    <w:rsid w:val="00BB512A"/>
    <w:rsid w:val="00BD381B"/>
    <w:rsid w:val="00BD631C"/>
    <w:rsid w:val="00BE027C"/>
    <w:rsid w:val="00BE0694"/>
    <w:rsid w:val="00BE1BED"/>
    <w:rsid w:val="00BF4346"/>
    <w:rsid w:val="00BF6FFA"/>
    <w:rsid w:val="00C049FD"/>
    <w:rsid w:val="00C13566"/>
    <w:rsid w:val="00C13B85"/>
    <w:rsid w:val="00C30147"/>
    <w:rsid w:val="00C40F5E"/>
    <w:rsid w:val="00C453FC"/>
    <w:rsid w:val="00C46D5E"/>
    <w:rsid w:val="00C5523E"/>
    <w:rsid w:val="00C6548B"/>
    <w:rsid w:val="00C73A58"/>
    <w:rsid w:val="00C80CF1"/>
    <w:rsid w:val="00C81AC1"/>
    <w:rsid w:val="00C9079E"/>
    <w:rsid w:val="00C978B3"/>
    <w:rsid w:val="00CA4F1B"/>
    <w:rsid w:val="00CB0F76"/>
    <w:rsid w:val="00CB1DDE"/>
    <w:rsid w:val="00CB7A0A"/>
    <w:rsid w:val="00CC169D"/>
    <w:rsid w:val="00CC74F8"/>
    <w:rsid w:val="00CD26E0"/>
    <w:rsid w:val="00CD3351"/>
    <w:rsid w:val="00CE660F"/>
    <w:rsid w:val="00CF52BA"/>
    <w:rsid w:val="00D03D67"/>
    <w:rsid w:val="00D2402D"/>
    <w:rsid w:val="00D24B6B"/>
    <w:rsid w:val="00D25CFE"/>
    <w:rsid w:val="00D31C16"/>
    <w:rsid w:val="00D3574C"/>
    <w:rsid w:val="00D37FD0"/>
    <w:rsid w:val="00D41ED9"/>
    <w:rsid w:val="00D4377B"/>
    <w:rsid w:val="00D45DB9"/>
    <w:rsid w:val="00D4654B"/>
    <w:rsid w:val="00D519AF"/>
    <w:rsid w:val="00D6081A"/>
    <w:rsid w:val="00D654D2"/>
    <w:rsid w:val="00D74B3D"/>
    <w:rsid w:val="00D80B16"/>
    <w:rsid w:val="00D81C0C"/>
    <w:rsid w:val="00D81C98"/>
    <w:rsid w:val="00D8220B"/>
    <w:rsid w:val="00D90975"/>
    <w:rsid w:val="00D91612"/>
    <w:rsid w:val="00D9271F"/>
    <w:rsid w:val="00DA27F6"/>
    <w:rsid w:val="00DA4869"/>
    <w:rsid w:val="00DA4912"/>
    <w:rsid w:val="00DA75FF"/>
    <w:rsid w:val="00DA763E"/>
    <w:rsid w:val="00DB1F78"/>
    <w:rsid w:val="00DB3CF7"/>
    <w:rsid w:val="00DD223C"/>
    <w:rsid w:val="00DD4496"/>
    <w:rsid w:val="00DD528C"/>
    <w:rsid w:val="00DE0C67"/>
    <w:rsid w:val="00DE5A65"/>
    <w:rsid w:val="00DF010F"/>
    <w:rsid w:val="00DF0912"/>
    <w:rsid w:val="00DF3712"/>
    <w:rsid w:val="00DF5C72"/>
    <w:rsid w:val="00E114A0"/>
    <w:rsid w:val="00E11D48"/>
    <w:rsid w:val="00E14944"/>
    <w:rsid w:val="00E208C0"/>
    <w:rsid w:val="00E220CF"/>
    <w:rsid w:val="00E23038"/>
    <w:rsid w:val="00E230AB"/>
    <w:rsid w:val="00E24222"/>
    <w:rsid w:val="00E42DE7"/>
    <w:rsid w:val="00E46C57"/>
    <w:rsid w:val="00E47B59"/>
    <w:rsid w:val="00E55F18"/>
    <w:rsid w:val="00E62902"/>
    <w:rsid w:val="00E83433"/>
    <w:rsid w:val="00E92318"/>
    <w:rsid w:val="00E92752"/>
    <w:rsid w:val="00EA0370"/>
    <w:rsid w:val="00ED1EEC"/>
    <w:rsid w:val="00ED21F1"/>
    <w:rsid w:val="00ED44C5"/>
    <w:rsid w:val="00EE0DEF"/>
    <w:rsid w:val="00EE12BB"/>
    <w:rsid w:val="00EE7FC9"/>
    <w:rsid w:val="00EF19C2"/>
    <w:rsid w:val="00EF31A8"/>
    <w:rsid w:val="00EF596F"/>
    <w:rsid w:val="00EF6F3F"/>
    <w:rsid w:val="00F05423"/>
    <w:rsid w:val="00F0577C"/>
    <w:rsid w:val="00F13C14"/>
    <w:rsid w:val="00F37D0D"/>
    <w:rsid w:val="00F43505"/>
    <w:rsid w:val="00F44E4C"/>
    <w:rsid w:val="00F523C3"/>
    <w:rsid w:val="00F56D3B"/>
    <w:rsid w:val="00F62867"/>
    <w:rsid w:val="00F7141B"/>
    <w:rsid w:val="00F73C36"/>
    <w:rsid w:val="00F84716"/>
    <w:rsid w:val="00F94343"/>
    <w:rsid w:val="00FC06A3"/>
    <w:rsid w:val="00FD0120"/>
    <w:rsid w:val="00FD0A8C"/>
    <w:rsid w:val="00FD1FE9"/>
    <w:rsid w:val="00FD5012"/>
    <w:rsid w:val="00FE1362"/>
    <w:rsid w:val="00FE1AD5"/>
    <w:rsid w:val="00F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9784A"/>
  <w15:docId w15:val="{2860418B-BE54-48DB-9466-563EF215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75E64"/>
  </w:style>
  <w:style w:type="paragraph" w:styleId="Stopka">
    <w:name w:val="footer"/>
    <w:basedOn w:val="Normalny"/>
    <w:link w:val="Stopka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75E64"/>
  </w:style>
  <w:style w:type="paragraph" w:styleId="Tekstprzypisudolnego">
    <w:name w:val="footnote text"/>
    <w:basedOn w:val="Normalny"/>
    <w:link w:val="TekstprzypisudolnegoZnak"/>
    <w:rsid w:val="00C453FC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453FC"/>
    <w:rPr>
      <w:vertAlign w:val="superscript"/>
    </w:rPr>
  </w:style>
  <w:style w:type="paragraph" w:styleId="Tekstpodstawowy3">
    <w:name w:val="Body Text 3"/>
    <w:basedOn w:val="Normalny"/>
    <w:link w:val="Tekstpodstawowy3Znak"/>
    <w:rsid w:val="00C453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453F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qFormat/>
    <w:rsid w:val="00C453FC"/>
    <w:pPr>
      <w:ind w:left="720"/>
      <w:contextualSpacing/>
    </w:pPr>
  </w:style>
  <w:style w:type="paragraph" w:customStyle="1" w:styleId="Standard">
    <w:name w:val="Standard"/>
    <w:link w:val="StandardZnak"/>
    <w:rsid w:val="00DA48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rsid w:val="00DA48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B37D4"/>
    <w:pPr>
      <w:jc w:val="both"/>
    </w:pPr>
    <w:rPr>
      <w:sz w:val="24"/>
    </w:rPr>
  </w:style>
  <w:style w:type="paragraph" w:styleId="Tekstpodstawowy">
    <w:name w:val="Body Text"/>
    <w:aliases w:val="a2, Znak, Znak Znak"/>
    <w:basedOn w:val="Normalny"/>
    <w:link w:val="TekstpodstawowyZnak"/>
    <w:rsid w:val="00D3574C"/>
    <w:pPr>
      <w:spacing w:after="120"/>
    </w:p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D357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B8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B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B8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D27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72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22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2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2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22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5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5F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msonormal">
    <w:name w:val="x_msonormal"/>
    <w:basedOn w:val="Normalny"/>
    <w:rsid w:val="00124E94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73BB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6">
    <w:name w:val="Font Style16"/>
    <w:uiPriority w:val="99"/>
    <w:rsid w:val="00106076"/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semiHidden/>
    <w:rsid w:val="00106076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37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rsid w:val="00374A57"/>
    <w:rPr>
      <w:color w:val="0563C1"/>
      <w:u w:val="single"/>
    </w:rPr>
  </w:style>
  <w:style w:type="paragraph" w:customStyle="1" w:styleId="pf0">
    <w:name w:val="pf0"/>
    <w:basedOn w:val="Normalny"/>
    <w:rsid w:val="00035F01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035F01"/>
    <w:rPr>
      <w:rFonts w:ascii="Segoe UI" w:hAnsi="Segoe UI" w:cs="Segoe UI" w:hint="default"/>
      <w:sz w:val="18"/>
      <w:szCs w:val="18"/>
    </w:rPr>
  </w:style>
  <w:style w:type="paragraph" w:customStyle="1" w:styleId="tabelatre">
    <w:name w:val="tabela treść"/>
    <w:basedOn w:val="Normalny"/>
    <w:link w:val="tabelatreZnak"/>
    <w:qFormat/>
    <w:rsid w:val="00EF596F"/>
    <w:pPr>
      <w:framePr w:hSpace="141" w:wrap="around" w:vAnchor="text" w:hAnchor="margin" w:xAlign="center" w:y="322"/>
      <w:autoSpaceDE w:val="0"/>
      <w:autoSpaceDN w:val="0"/>
      <w:adjustRightInd w:val="0"/>
      <w:spacing w:before="20" w:after="20"/>
      <w:ind w:left="62" w:right="147"/>
    </w:pPr>
    <w:rPr>
      <w:rFonts w:ascii="Calibri" w:hAnsi="Calibri"/>
    </w:rPr>
  </w:style>
  <w:style w:type="character" w:customStyle="1" w:styleId="tabelatreZnak">
    <w:name w:val="tabela treść Znak"/>
    <w:basedOn w:val="Domylnaczcionkaakapitu"/>
    <w:link w:val="tabelatre"/>
    <w:rsid w:val="00EF596F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abelapunkty">
    <w:name w:val="tabela punkty"/>
    <w:basedOn w:val="tabelatre"/>
    <w:link w:val="tabelapunktyZnak"/>
    <w:qFormat/>
    <w:rsid w:val="00EF596F"/>
    <w:pPr>
      <w:framePr w:wrap="around"/>
      <w:numPr>
        <w:numId w:val="23"/>
      </w:numPr>
      <w:spacing w:before="0" w:after="0"/>
    </w:pPr>
  </w:style>
  <w:style w:type="character" w:customStyle="1" w:styleId="tabelapunktyZnak">
    <w:name w:val="tabela punkty Znak"/>
    <w:basedOn w:val="tabelatreZnak"/>
    <w:link w:val="tabelapunkty"/>
    <w:rsid w:val="00EF596F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587F2F"/>
    <w:pPr>
      <w:widowControl w:val="0"/>
      <w:autoSpaceDE w:val="0"/>
      <w:autoSpaceDN w:val="0"/>
      <w:adjustRightInd w:val="0"/>
      <w:spacing w:line="389" w:lineRule="exact"/>
      <w:jc w:val="both"/>
    </w:pPr>
    <w:rPr>
      <w:rFonts w:ascii="Arial" w:hAnsi="Arial" w:cs="Arial"/>
      <w:sz w:val="24"/>
      <w:szCs w:val="24"/>
    </w:rPr>
  </w:style>
  <w:style w:type="character" w:customStyle="1" w:styleId="anal-post-content">
    <w:name w:val="anal-post-content"/>
    <w:basedOn w:val="Domylnaczcionkaakapitu"/>
    <w:rsid w:val="00FE1AD5"/>
  </w:style>
  <w:style w:type="paragraph" w:customStyle="1" w:styleId="tabelanagwek">
    <w:name w:val="tabela nagłówek"/>
    <w:basedOn w:val="Normalny"/>
    <w:link w:val="tabelanagwekZnak"/>
    <w:qFormat/>
    <w:rsid w:val="00FE1AD5"/>
    <w:pPr>
      <w:framePr w:hSpace="141" w:wrap="around" w:vAnchor="text" w:hAnchor="margin" w:xAlign="center" w:y="322"/>
      <w:autoSpaceDE w:val="0"/>
      <w:autoSpaceDN w:val="0"/>
      <w:adjustRightInd w:val="0"/>
      <w:spacing w:beforeLines="60" w:before="144" w:afterLines="60" w:after="144"/>
      <w:jc w:val="center"/>
    </w:pPr>
    <w:rPr>
      <w:rFonts w:asciiTheme="majorHAnsi" w:hAnsiTheme="majorHAnsi" w:cstheme="majorHAnsi"/>
      <w:b/>
      <w:bCs/>
      <w:szCs w:val="24"/>
    </w:rPr>
  </w:style>
  <w:style w:type="character" w:customStyle="1" w:styleId="tabelanagwekZnak">
    <w:name w:val="tabela nagłówek Znak"/>
    <w:basedOn w:val="Domylnaczcionkaakapitu"/>
    <w:link w:val="tabelanagwek"/>
    <w:rsid w:val="00FE1AD5"/>
    <w:rPr>
      <w:rFonts w:asciiTheme="majorHAnsi" w:eastAsia="Times New Roman" w:hAnsiTheme="majorHAnsi" w:cstheme="majorHAnsi"/>
      <w:b/>
      <w:bCs/>
      <w:sz w:val="20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0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omputronik.pl/category/1251/monitory.html?&amp;a%5b1887%5d%5b%5d=64800&amp;category=1251&amp;filter=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AD292-4CE2-4A2C-8D11-60C3D3B2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Spychała</dc:creator>
  <cp:lastModifiedBy>Sławomir Tarnawski</cp:lastModifiedBy>
  <cp:revision>9</cp:revision>
  <dcterms:created xsi:type="dcterms:W3CDTF">2025-12-03T14:43:00Z</dcterms:created>
  <dcterms:modified xsi:type="dcterms:W3CDTF">2025-12-11T13:43:00Z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2022-05-25T13:55:59Z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61f66e0c-4b3d-4c1c-9a42-64b97558c411</vt:lpwstr>
  </property>
  <property fmtid="{D5CDD505-2E9C-101B-9397-08002B2CF9AE}" pid="8" name="MSIP_Label_50945193-57ff-457d-9504-518e9bfb59a9_ContentBits">
    <vt:lpwstr>0</vt:lpwstr>
  </property>
</Properties>
</file>